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3B757" w14:textId="696471CE" w:rsidR="0084644F" w:rsidRPr="00765D3B" w:rsidRDefault="00C275B0" w:rsidP="00711706">
      <w:pPr>
        <w:pStyle w:val="Sansinterligne"/>
        <w:rPr>
          <w:rFonts w:ascii="Calibri" w:hAnsi="Calibri" w:cs="Calibri"/>
          <w:sz w:val="40"/>
          <w:szCs w:val="40"/>
          <w:u w:val="single"/>
          <w:lang w:val="fr-BE"/>
        </w:rPr>
      </w:pPr>
      <w:r>
        <w:rPr>
          <w:rFonts w:ascii="Calibri" w:hAnsi="Calibri" w:cs="Calibri"/>
          <w:sz w:val="40"/>
          <w:szCs w:val="40"/>
          <w:lang w:val="fr-BE"/>
        </w:rPr>
        <w:t xml:space="preserve">                           </w:t>
      </w:r>
      <w:r w:rsidRPr="00765D3B">
        <w:rPr>
          <w:rFonts w:ascii="Calibri" w:hAnsi="Calibri" w:cs="Calibri"/>
          <w:sz w:val="40"/>
          <w:szCs w:val="40"/>
          <w:u w:val="single"/>
          <w:lang w:val="fr-BE"/>
        </w:rPr>
        <w:t xml:space="preserve">Évaluation – La lumière </w:t>
      </w:r>
    </w:p>
    <w:p w14:paraId="4943EFAA" w14:textId="7720C4C7" w:rsidR="00765D3B" w:rsidRPr="00C275B0" w:rsidRDefault="00765D3B" w:rsidP="00765D3B">
      <w:pPr>
        <w:pStyle w:val="Sansinterligne"/>
        <w:rPr>
          <w:rFonts w:ascii="Calibri" w:hAnsi="Calibri" w:cs="Calibri"/>
          <w:sz w:val="26"/>
          <w:szCs w:val="26"/>
          <w:u w:val="single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1.  </w:t>
      </w:r>
      <w:r w:rsidRPr="00C275B0">
        <w:rPr>
          <w:rFonts w:ascii="Calibri" w:hAnsi="Calibri" w:cs="Calibri"/>
          <w:i/>
          <w:iCs/>
          <w:sz w:val="26"/>
          <w:szCs w:val="26"/>
          <w:u w:val="single"/>
          <w:lang w:val="fr-BE"/>
        </w:rPr>
        <w:t>Complète.</w:t>
      </w:r>
    </w:p>
    <w:p w14:paraId="7CDD645C" w14:textId="61AD977B" w:rsidR="0084644F" w:rsidRPr="00C275B0" w:rsidRDefault="00765D3B" w:rsidP="00765D3B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     La lumière voyage _______________________.</w:t>
      </w:r>
    </w:p>
    <w:p w14:paraId="084C653A" w14:textId="08D1D975" w:rsidR="00765D3B" w:rsidRPr="00C275B0" w:rsidRDefault="00765D3B" w:rsidP="00765D3B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     Explique comment on peut le voir : ______________</w:t>
      </w:r>
      <w:r w:rsidR="00187B52" w:rsidRPr="00C275B0">
        <w:rPr>
          <w:rFonts w:ascii="Calibri" w:hAnsi="Calibri" w:cs="Calibri"/>
          <w:sz w:val="26"/>
          <w:szCs w:val="26"/>
          <w:lang w:val="fr-BE"/>
        </w:rPr>
        <w:t>_________</w:t>
      </w:r>
      <w:r w:rsidRPr="00C275B0">
        <w:rPr>
          <w:rFonts w:ascii="Calibri" w:hAnsi="Calibri" w:cs="Calibri"/>
          <w:sz w:val="26"/>
          <w:szCs w:val="26"/>
          <w:lang w:val="fr-BE"/>
        </w:rPr>
        <w:t>__________</w:t>
      </w:r>
    </w:p>
    <w:p w14:paraId="6D362E62" w14:textId="423F87F0" w:rsidR="00765D3B" w:rsidRPr="00C275B0" w:rsidRDefault="00765D3B" w:rsidP="00765D3B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    _____________________________________________</w:t>
      </w:r>
      <w:r w:rsidR="00187B52" w:rsidRPr="00C275B0">
        <w:rPr>
          <w:rFonts w:ascii="Calibri" w:hAnsi="Calibri" w:cs="Calibri"/>
          <w:sz w:val="26"/>
          <w:szCs w:val="26"/>
          <w:lang w:val="fr-BE"/>
        </w:rPr>
        <w:t>_________</w:t>
      </w:r>
      <w:r w:rsidRPr="00C275B0">
        <w:rPr>
          <w:rFonts w:ascii="Calibri" w:hAnsi="Calibri" w:cs="Calibri"/>
          <w:sz w:val="26"/>
          <w:szCs w:val="26"/>
          <w:lang w:val="fr-BE"/>
        </w:rPr>
        <w:t>________</w:t>
      </w:r>
    </w:p>
    <w:p w14:paraId="072C4B90" w14:textId="7C04D297" w:rsidR="0084644F" w:rsidRPr="00C275B0" w:rsidRDefault="0084644F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</w:p>
    <w:p w14:paraId="1340C119" w14:textId="49DDA997" w:rsidR="0084644F" w:rsidRPr="00C275B0" w:rsidRDefault="00000000" w:rsidP="00711706">
      <w:pPr>
        <w:pStyle w:val="Sansinterligne"/>
        <w:rPr>
          <w:rFonts w:ascii="Calibri" w:hAnsi="Calibri" w:cs="Calibri"/>
          <w:sz w:val="26"/>
          <w:szCs w:val="26"/>
          <w:u w:val="single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2. </w:t>
      </w:r>
      <w:r w:rsidRPr="00C275B0">
        <w:rPr>
          <w:rFonts w:ascii="Calibri" w:hAnsi="Calibri" w:cs="Calibri"/>
          <w:i/>
          <w:iCs/>
          <w:sz w:val="26"/>
          <w:szCs w:val="26"/>
          <w:u w:val="single"/>
          <w:lang w:val="fr-BE"/>
        </w:rPr>
        <w:t>Coche la</w:t>
      </w:r>
      <w:r w:rsidR="00187B52" w:rsidRPr="00C275B0">
        <w:rPr>
          <w:rFonts w:ascii="Calibri" w:hAnsi="Calibri" w:cs="Calibri"/>
          <w:i/>
          <w:iCs/>
          <w:sz w:val="26"/>
          <w:szCs w:val="26"/>
          <w:u w:val="single"/>
          <w:lang w:val="fr-BE"/>
        </w:rPr>
        <w:t xml:space="preserve">(les) </w:t>
      </w:r>
      <w:r w:rsidRPr="00C275B0">
        <w:rPr>
          <w:rFonts w:ascii="Calibri" w:hAnsi="Calibri" w:cs="Calibri"/>
          <w:i/>
          <w:iCs/>
          <w:sz w:val="26"/>
          <w:szCs w:val="26"/>
          <w:u w:val="single"/>
          <w:lang w:val="fr-BE"/>
        </w:rPr>
        <w:t xml:space="preserve"> bonn</w:t>
      </w:r>
      <w:r w:rsidR="00187B52" w:rsidRPr="00C275B0">
        <w:rPr>
          <w:rFonts w:ascii="Calibri" w:hAnsi="Calibri" w:cs="Calibri"/>
          <w:i/>
          <w:iCs/>
          <w:sz w:val="26"/>
          <w:szCs w:val="26"/>
          <w:u w:val="single"/>
          <w:lang w:val="fr-BE"/>
        </w:rPr>
        <w:t>e(s)</w:t>
      </w:r>
      <w:r w:rsidRPr="00C275B0">
        <w:rPr>
          <w:rFonts w:ascii="Calibri" w:hAnsi="Calibri" w:cs="Calibri"/>
          <w:i/>
          <w:iCs/>
          <w:sz w:val="26"/>
          <w:szCs w:val="26"/>
          <w:u w:val="single"/>
          <w:lang w:val="fr-BE"/>
        </w:rPr>
        <w:t xml:space="preserve"> réponse</w:t>
      </w:r>
      <w:r w:rsidR="00187B52" w:rsidRPr="00C275B0">
        <w:rPr>
          <w:rFonts w:ascii="Calibri" w:hAnsi="Calibri" w:cs="Calibri"/>
          <w:i/>
          <w:iCs/>
          <w:sz w:val="26"/>
          <w:szCs w:val="26"/>
          <w:u w:val="single"/>
          <w:lang w:val="fr-BE"/>
        </w:rPr>
        <w:t>(s)</w:t>
      </w:r>
      <w:r w:rsidR="00765D3B" w:rsidRPr="00C275B0">
        <w:rPr>
          <w:rFonts w:ascii="Calibri" w:hAnsi="Calibri" w:cs="Calibri"/>
          <w:i/>
          <w:iCs/>
          <w:sz w:val="26"/>
          <w:szCs w:val="26"/>
          <w:u w:val="single"/>
          <w:lang w:val="fr-BE"/>
        </w:rPr>
        <w:t>.</w:t>
      </w:r>
    </w:p>
    <w:p w14:paraId="4BA43AE6" w14:textId="6988B2A6" w:rsidR="0084644F" w:rsidRPr="00C275B0" w:rsidRDefault="00765D3B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     Une ombre apparait quand un objet…  </w:t>
      </w:r>
      <w:bookmarkStart w:id="0" w:name="_Hlk215063405"/>
      <w:r w:rsidRPr="00C275B0">
        <w:rPr>
          <w:rFonts w:ascii="Segoe UI Symbol" w:hAnsi="Segoe UI Symbol" w:cs="Segoe UI Symbol"/>
          <w:sz w:val="26"/>
          <w:szCs w:val="26"/>
          <w:lang w:val="fr-BE"/>
        </w:rPr>
        <w:t>☐</w:t>
      </w:r>
      <w:bookmarkEnd w:id="0"/>
      <w:r w:rsidRPr="00C275B0">
        <w:rPr>
          <w:rFonts w:ascii="Calibri" w:hAnsi="Calibri" w:cs="Calibri"/>
          <w:sz w:val="26"/>
          <w:szCs w:val="26"/>
          <w:lang w:val="fr-BE"/>
        </w:rPr>
        <w:t xml:space="preserve"> laisse passer toute la lumière</w:t>
      </w:r>
      <w:r w:rsidR="00435E16">
        <w:rPr>
          <w:rFonts w:ascii="Calibri" w:hAnsi="Calibri" w:cs="Calibri"/>
          <w:sz w:val="26"/>
          <w:szCs w:val="26"/>
          <w:lang w:val="fr-BE"/>
        </w:rPr>
        <w:t>.</w:t>
      </w:r>
    </w:p>
    <w:p w14:paraId="76745E25" w14:textId="3C3A8975" w:rsidR="0084644F" w:rsidRPr="00C275B0" w:rsidRDefault="00000000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 </w:t>
      </w:r>
      <w:r w:rsidR="00765D3B" w:rsidRPr="00C275B0">
        <w:rPr>
          <w:rFonts w:ascii="Calibri" w:hAnsi="Calibri" w:cs="Calibri"/>
          <w:sz w:val="26"/>
          <w:szCs w:val="26"/>
          <w:lang w:val="fr-BE"/>
        </w:rPr>
        <w:t xml:space="preserve"> </w:t>
      </w:r>
      <w:r w:rsidR="00187B52" w:rsidRPr="00C275B0">
        <w:rPr>
          <w:rFonts w:ascii="Calibri" w:hAnsi="Calibri" w:cs="Calibri"/>
          <w:sz w:val="26"/>
          <w:szCs w:val="26"/>
          <w:lang w:val="fr-BE"/>
        </w:rPr>
        <w:t xml:space="preserve">                                                                      </w:t>
      </w:r>
      <w:r w:rsidR="00765D3B" w:rsidRPr="00C275B0">
        <w:rPr>
          <w:rFonts w:ascii="Calibri" w:hAnsi="Calibri" w:cs="Calibri"/>
          <w:sz w:val="26"/>
          <w:szCs w:val="26"/>
          <w:lang w:val="fr-BE"/>
        </w:rPr>
        <w:t xml:space="preserve">  </w:t>
      </w:r>
      <w:r w:rsidRPr="00C275B0">
        <w:rPr>
          <w:rFonts w:ascii="Calibri" w:hAnsi="Calibri" w:cs="Calibri"/>
          <w:sz w:val="26"/>
          <w:szCs w:val="26"/>
          <w:lang w:val="fr-BE"/>
        </w:rPr>
        <w:t xml:space="preserve"> </w:t>
      </w:r>
      <w:r w:rsidRPr="00C275B0">
        <w:rPr>
          <w:rFonts w:ascii="Segoe UI Symbol" w:hAnsi="Segoe UI Symbol" w:cs="Segoe UI Symbol"/>
          <w:sz w:val="26"/>
          <w:szCs w:val="26"/>
          <w:lang w:val="fr-BE"/>
        </w:rPr>
        <w:t>☐</w:t>
      </w:r>
      <w:r w:rsidRPr="00C275B0">
        <w:rPr>
          <w:rFonts w:ascii="Calibri" w:hAnsi="Calibri" w:cs="Calibri"/>
          <w:sz w:val="26"/>
          <w:szCs w:val="26"/>
          <w:lang w:val="fr-BE"/>
        </w:rPr>
        <w:t xml:space="preserve"> arrête la lumière</w:t>
      </w:r>
      <w:r w:rsidR="00435E16">
        <w:rPr>
          <w:rFonts w:ascii="Calibri" w:hAnsi="Calibri" w:cs="Calibri"/>
          <w:sz w:val="26"/>
          <w:szCs w:val="26"/>
          <w:lang w:val="fr-BE"/>
        </w:rPr>
        <w:t>.</w:t>
      </w:r>
    </w:p>
    <w:p w14:paraId="694CB46A" w14:textId="2CB830B6" w:rsidR="0084644F" w:rsidRPr="00C275B0" w:rsidRDefault="00765D3B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  </w:t>
      </w:r>
      <w:r w:rsidR="00187B52" w:rsidRPr="00C275B0">
        <w:rPr>
          <w:rFonts w:ascii="Calibri" w:hAnsi="Calibri" w:cs="Calibri"/>
          <w:sz w:val="26"/>
          <w:szCs w:val="26"/>
          <w:lang w:val="fr-BE"/>
        </w:rPr>
        <w:t xml:space="preserve">                                                                      </w:t>
      </w:r>
      <w:r w:rsidRPr="00C275B0">
        <w:rPr>
          <w:rFonts w:ascii="Calibri" w:hAnsi="Calibri" w:cs="Calibri"/>
          <w:sz w:val="26"/>
          <w:szCs w:val="26"/>
          <w:lang w:val="fr-BE"/>
        </w:rPr>
        <w:t xml:space="preserve">   </w:t>
      </w:r>
      <w:r w:rsidRPr="00C275B0">
        <w:rPr>
          <w:rFonts w:ascii="Segoe UI Symbol" w:hAnsi="Segoe UI Symbol" w:cs="Segoe UI Symbol"/>
          <w:sz w:val="26"/>
          <w:szCs w:val="26"/>
          <w:lang w:val="fr-BE"/>
        </w:rPr>
        <w:t>☐</w:t>
      </w:r>
      <w:r w:rsidRPr="00C275B0">
        <w:rPr>
          <w:rFonts w:ascii="Calibri" w:hAnsi="Calibri" w:cs="Calibri"/>
          <w:sz w:val="26"/>
          <w:szCs w:val="26"/>
          <w:lang w:val="fr-BE"/>
        </w:rPr>
        <w:t xml:space="preserve"> transforme la lumière en chaleur</w:t>
      </w:r>
      <w:r w:rsidR="00435E16">
        <w:rPr>
          <w:rFonts w:ascii="Calibri" w:hAnsi="Calibri" w:cs="Calibri"/>
          <w:sz w:val="26"/>
          <w:szCs w:val="26"/>
          <w:lang w:val="fr-BE"/>
        </w:rPr>
        <w:t>.</w:t>
      </w:r>
    </w:p>
    <w:p w14:paraId="3EB233D4" w14:textId="49DEB44A" w:rsidR="0084644F" w:rsidRPr="00C275B0" w:rsidRDefault="0084644F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</w:p>
    <w:p w14:paraId="1DE304E4" w14:textId="31317C7A" w:rsidR="00187B52" w:rsidRPr="00C275B0" w:rsidRDefault="00187B52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    L’ombre d’un  objet ... </w:t>
      </w:r>
      <w:r w:rsidRPr="00C275B0">
        <w:rPr>
          <w:rFonts w:ascii="Segoe UI Symbol" w:hAnsi="Segoe UI Symbol" w:cs="Segoe UI Symbol"/>
          <w:sz w:val="26"/>
          <w:szCs w:val="26"/>
          <w:lang w:val="fr-BE"/>
        </w:rPr>
        <w:t>☐</w:t>
      </w:r>
      <w:r w:rsidRPr="00C275B0">
        <w:rPr>
          <w:rFonts w:ascii="Calibri" w:hAnsi="Calibri" w:cs="Calibri"/>
          <w:sz w:val="26"/>
          <w:szCs w:val="26"/>
          <w:lang w:val="fr-BE"/>
        </w:rPr>
        <w:t xml:space="preserve"> est toujours </w:t>
      </w:r>
      <w:r w:rsidR="00A72D22" w:rsidRPr="00C275B0">
        <w:rPr>
          <w:rFonts w:ascii="Calibri" w:hAnsi="Calibri" w:cs="Calibri"/>
          <w:sz w:val="26"/>
          <w:szCs w:val="26"/>
          <w:lang w:val="fr-BE"/>
        </w:rPr>
        <w:t xml:space="preserve">de </w:t>
      </w:r>
      <w:r w:rsidRPr="00C275B0">
        <w:rPr>
          <w:rFonts w:ascii="Calibri" w:hAnsi="Calibri" w:cs="Calibri"/>
          <w:sz w:val="26"/>
          <w:szCs w:val="26"/>
          <w:lang w:val="fr-BE"/>
        </w:rPr>
        <w:t>la même</w:t>
      </w:r>
      <w:r w:rsidR="00A72D22" w:rsidRPr="00C275B0">
        <w:rPr>
          <w:rFonts w:ascii="Calibri" w:hAnsi="Calibri" w:cs="Calibri"/>
          <w:sz w:val="26"/>
          <w:szCs w:val="26"/>
          <w:lang w:val="fr-BE"/>
        </w:rPr>
        <w:t xml:space="preserve"> taille que l’objet</w:t>
      </w:r>
      <w:r w:rsidR="00435E16">
        <w:rPr>
          <w:rFonts w:ascii="Calibri" w:hAnsi="Calibri" w:cs="Calibri"/>
          <w:sz w:val="26"/>
          <w:szCs w:val="26"/>
          <w:lang w:val="fr-BE"/>
        </w:rPr>
        <w:t>.</w:t>
      </w:r>
    </w:p>
    <w:p w14:paraId="74F712A8" w14:textId="52811D4D" w:rsidR="00187B52" w:rsidRPr="00C275B0" w:rsidRDefault="00187B52" w:rsidP="00187B52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                                  </w:t>
      </w:r>
      <w:r w:rsidR="00495626">
        <w:rPr>
          <w:rFonts w:ascii="Calibri" w:hAnsi="Calibri" w:cs="Calibri"/>
          <w:sz w:val="26"/>
          <w:szCs w:val="26"/>
          <w:lang w:val="fr-BE"/>
        </w:rPr>
        <w:t xml:space="preserve">        </w:t>
      </w:r>
      <w:r w:rsidRPr="00C275B0">
        <w:rPr>
          <w:rFonts w:ascii="Calibri" w:hAnsi="Calibri" w:cs="Calibri"/>
          <w:sz w:val="26"/>
          <w:szCs w:val="26"/>
          <w:lang w:val="fr-BE"/>
        </w:rPr>
        <w:t xml:space="preserve">   </w:t>
      </w:r>
      <w:r w:rsidRPr="00C275B0">
        <w:rPr>
          <w:rFonts w:ascii="Segoe UI Symbol" w:hAnsi="Segoe UI Symbol" w:cs="Segoe UI Symbol"/>
          <w:sz w:val="26"/>
          <w:szCs w:val="26"/>
          <w:lang w:val="fr-BE"/>
        </w:rPr>
        <w:t>☐</w:t>
      </w:r>
      <w:r w:rsidRPr="00C275B0">
        <w:rPr>
          <w:rFonts w:ascii="Calibri" w:hAnsi="Calibri" w:cs="Calibri"/>
          <w:sz w:val="26"/>
          <w:szCs w:val="26"/>
          <w:lang w:val="fr-BE"/>
        </w:rPr>
        <w:t xml:space="preserve"> peut être plus grande ou plus petite</w:t>
      </w:r>
      <w:r w:rsidR="00A72D22" w:rsidRPr="00C275B0">
        <w:rPr>
          <w:rFonts w:ascii="Calibri" w:hAnsi="Calibri" w:cs="Calibri"/>
          <w:sz w:val="26"/>
          <w:szCs w:val="26"/>
          <w:lang w:val="fr-BE"/>
        </w:rPr>
        <w:t xml:space="preserve"> que l’objet</w:t>
      </w:r>
      <w:r w:rsidR="00435E16">
        <w:rPr>
          <w:rFonts w:ascii="Calibri" w:hAnsi="Calibri" w:cs="Calibri"/>
          <w:sz w:val="26"/>
          <w:szCs w:val="26"/>
          <w:lang w:val="fr-BE"/>
        </w:rPr>
        <w:t>.</w:t>
      </w:r>
    </w:p>
    <w:p w14:paraId="48985588" w14:textId="3E4DE9AA" w:rsidR="00187B52" w:rsidRPr="00C275B0" w:rsidRDefault="00187B52" w:rsidP="00187B52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                                </w:t>
      </w:r>
      <w:r w:rsidR="00495626">
        <w:rPr>
          <w:rFonts w:ascii="Calibri" w:hAnsi="Calibri" w:cs="Calibri"/>
          <w:sz w:val="26"/>
          <w:szCs w:val="26"/>
          <w:lang w:val="fr-BE"/>
        </w:rPr>
        <w:t xml:space="preserve">       </w:t>
      </w:r>
      <w:r w:rsidRPr="00C275B0">
        <w:rPr>
          <w:rFonts w:ascii="Calibri" w:hAnsi="Calibri" w:cs="Calibri"/>
          <w:sz w:val="26"/>
          <w:szCs w:val="26"/>
          <w:lang w:val="fr-BE"/>
        </w:rPr>
        <w:t xml:space="preserve">   </w:t>
      </w:r>
      <w:r w:rsidR="00495626">
        <w:rPr>
          <w:rFonts w:ascii="Calibri" w:hAnsi="Calibri" w:cs="Calibri"/>
          <w:sz w:val="26"/>
          <w:szCs w:val="26"/>
          <w:lang w:val="fr-BE"/>
        </w:rPr>
        <w:t xml:space="preserve"> </w:t>
      </w:r>
      <w:r w:rsidRPr="00C275B0">
        <w:rPr>
          <w:rFonts w:ascii="Calibri" w:hAnsi="Calibri" w:cs="Calibri"/>
          <w:sz w:val="26"/>
          <w:szCs w:val="26"/>
          <w:lang w:val="fr-BE"/>
        </w:rPr>
        <w:t xml:space="preserve">  </w:t>
      </w:r>
      <w:r w:rsidRPr="00C275B0">
        <w:rPr>
          <w:rFonts w:ascii="Segoe UI Symbol" w:hAnsi="Segoe UI Symbol" w:cs="Segoe UI Symbol"/>
          <w:sz w:val="26"/>
          <w:szCs w:val="26"/>
          <w:lang w:val="fr-BE"/>
        </w:rPr>
        <w:t>☐</w:t>
      </w:r>
      <w:r w:rsidR="00A72D22" w:rsidRPr="00C275B0">
        <w:rPr>
          <w:rFonts w:ascii="Calibri" w:hAnsi="Calibri" w:cs="Calibri"/>
          <w:sz w:val="26"/>
          <w:szCs w:val="26"/>
          <w:lang w:val="fr-BE"/>
        </w:rPr>
        <w:t xml:space="preserve"> peut être déformée</w:t>
      </w:r>
      <w:r w:rsidR="00435E16">
        <w:rPr>
          <w:rFonts w:ascii="Calibri" w:hAnsi="Calibri" w:cs="Calibri"/>
          <w:sz w:val="26"/>
          <w:szCs w:val="26"/>
          <w:lang w:val="fr-BE"/>
        </w:rPr>
        <w:t>.</w:t>
      </w:r>
    </w:p>
    <w:p w14:paraId="7E64BF12" w14:textId="4BAA6E93" w:rsidR="00187B52" w:rsidRPr="00C275B0" w:rsidRDefault="00187B52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</w:p>
    <w:p w14:paraId="6FC53DE3" w14:textId="7A031F2E" w:rsidR="00765D3B" w:rsidRPr="00C275B0" w:rsidRDefault="00000000" w:rsidP="00711706">
      <w:pPr>
        <w:pStyle w:val="Sansinterligne"/>
        <w:rPr>
          <w:rFonts w:ascii="Calibri" w:hAnsi="Calibri" w:cs="Calibri"/>
          <w:sz w:val="26"/>
          <w:szCs w:val="26"/>
          <w:u w:val="single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3. </w:t>
      </w:r>
      <w:r w:rsidR="00765D3B" w:rsidRPr="00C275B0">
        <w:rPr>
          <w:rFonts w:ascii="Calibri" w:hAnsi="Calibri" w:cs="Calibri"/>
          <w:i/>
          <w:iCs/>
          <w:sz w:val="26"/>
          <w:szCs w:val="26"/>
          <w:u w:val="single"/>
          <w:lang w:val="fr-BE"/>
        </w:rPr>
        <w:t>Réponds aux questions.</w:t>
      </w:r>
      <w:r w:rsidR="00765D3B" w:rsidRPr="00C275B0">
        <w:rPr>
          <w:rFonts w:ascii="Calibri" w:hAnsi="Calibri" w:cs="Calibri"/>
          <w:sz w:val="26"/>
          <w:szCs w:val="26"/>
          <w:u w:val="single"/>
          <w:lang w:val="fr-BE"/>
        </w:rPr>
        <w:t xml:space="preserve"> </w:t>
      </w:r>
    </w:p>
    <w:p w14:paraId="67C9DA0E" w14:textId="52F45B84" w:rsidR="0084644F" w:rsidRPr="00C275B0" w:rsidRDefault="00765D3B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    - Qu’est</w:t>
      </w:r>
      <w:r w:rsidRPr="00C275B0">
        <w:rPr>
          <w:rFonts w:ascii="Cambria Math" w:hAnsi="Cambria Math" w:cs="Cambria Math"/>
          <w:sz w:val="26"/>
          <w:szCs w:val="26"/>
          <w:lang w:val="fr-BE"/>
        </w:rPr>
        <w:t>‑</w:t>
      </w:r>
      <w:r w:rsidRPr="00C275B0">
        <w:rPr>
          <w:rFonts w:ascii="Calibri" w:hAnsi="Calibri" w:cs="Calibri"/>
          <w:sz w:val="26"/>
          <w:szCs w:val="26"/>
          <w:lang w:val="fr-BE"/>
        </w:rPr>
        <w:t>ce qu’un miroir fait à la lumière ?________________</w:t>
      </w:r>
      <w:r w:rsidR="00187B52" w:rsidRPr="00C275B0">
        <w:rPr>
          <w:rFonts w:ascii="Calibri" w:hAnsi="Calibri" w:cs="Calibri"/>
          <w:sz w:val="26"/>
          <w:szCs w:val="26"/>
          <w:lang w:val="fr-BE"/>
        </w:rPr>
        <w:t>____</w:t>
      </w:r>
      <w:r w:rsidRPr="00C275B0">
        <w:rPr>
          <w:rFonts w:ascii="Calibri" w:hAnsi="Calibri" w:cs="Calibri"/>
          <w:sz w:val="26"/>
          <w:szCs w:val="26"/>
          <w:lang w:val="fr-BE"/>
        </w:rPr>
        <w:t>________</w:t>
      </w:r>
    </w:p>
    <w:p w14:paraId="5BBEE44B" w14:textId="6FA0510A" w:rsidR="00765D3B" w:rsidRPr="00C275B0" w:rsidRDefault="00765D3B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    - </w:t>
      </w:r>
      <w:r w:rsidR="00187B52" w:rsidRPr="00C275B0">
        <w:rPr>
          <w:rFonts w:ascii="Calibri" w:hAnsi="Calibri" w:cs="Calibri"/>
          <w:sz w:val="26"/>
          <w:szCs w:val="26"/>
          <w:lang w:val="fr-BE"/>
        </w:rPr>
        <w:t xml:space="preserve">Cite un autre objet qui peut réfléchir la lumière. ______________________ </w:t>
      </w:r>
    </w:p>
    <w:p w14:paraId="45BF424C" w14:textId="77777777" w:rsidR="0084644F" w:rsidRPr="00C275B0" w:rsidRDefault="0084644F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</w:p>
    <w:p w14:paraId="3FFE24E4" w14:textId="77777777" w:rsidR="00A72D22" w:rsidRPr="00C275B0" w:rsidRDefault="00000000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4. </w:t>
      </w:r>
      <w:r w:rsidRPr="00C275B0">
        <w:rPr>
          <w:rFonts w:ascii="Calibri" w:hAnsi="Calibri" w:cs="Calibri"/>
          <w:i/>
          <w:iCs/>
          <w:sz w:val="26"/>
          <w:szCs w:val="26"/>
          <w:u w:val="single"/>
          <w:lang w:val="fr-BE"/>
        </w:rPr>
        <w:t>Classe ces matériaux</w:t>
      </w:r>
      <w:r w:rsidRPr="00C275B0">
        <w:rPr>
          <w:rFonts w:ascii="Calibri" w:hAnsi="Calibri" w:cs="Calibri"/>
          <w:sz w:val="26"/>
          <w:szCs w:val="26"/>
          <w:lang w:val="fr-BE"/>
        </w:rPr>
        <w:t xml:space="preserve"> : </w:t>
      </w:r>
    </w:p>
    <w:p w14:paraId="40D0A919" w14:textId="2CFC1DA6" w:rsidR="0084644F" w:rsidRPr="00C275B0" w:rsidRDefault="00A72D22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    du papier vitrail, du verre, du carton, un cahier, des lunettes, du papier à bulles</w:t>
      </w:r>
    </w:p>
    <w:p w14:paraId="1FF3EBB7" w14:textId="1676865D" w:rsidR="0084644F" w:rsidRPr="00C275B0" w:rsidRDefault="00187B52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    Transparent : ____________________</w:t>
      </w:r>
      <w:r w:rsidR="00A72D22" w:rsidRPr="00C275B0">
        <w:rPr>
          <w:rFonts w:ascii="Calibri" w:hAnsi="Calibri" w:cs="Calibri"/>
          <w:sz w:val="26"/>
          <w:szCs w:val="26"/>
          <w:lang w:val="fr-BE"/>
        </w:rPr>
        <w:t>_________________</w:t>
      </w:r>
      <w:r w:rsidRPr="00C275B0">
        <w:rPr>
          <w:rFonts w:ascii="Calibri" w:hAnsi="Calibri" w:cs="Calibri"/>
          <w:sz w:val="26"/>
          <w:szCs w:val="26"/>
          <w:lang w:val="fr-BE"/>
        </w:rPr>
        <w:t>__</w:t>
      </w:r>
    </w:p>
    <w:p w14:paraId="6BA697D4" w14:textId="600E5588" w:rsidR="0084644F" w:rsidRPr="00C275B0" w:rsidRDefault="00187B52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    Translucide : ____________________</w:t>
      </w:r>
      <w:r w:rsidR="00A72D22" w:rsidRPr="00C275B0">
        <w:rPr>
          <w:rFonts w:ascii="Calibri" w:hAnsi="Calibri" w:cs="Calibri"/>
          <w:sz w:val="26"/>
          <w:szCs w:val="26"/>
          <w:lang w:val="fr-BE"/>
        </w:rPr>
        <w:t>__________________</w:t>
      </w:r>
      <w:r w:rsidRPr="00C275B0">
        <w:rPr>
          <w:rFonts w:ascii="Calibri" w:hAnsi="Calibri" w:cs="Calibri"/>
          <w:sz w:val="26"/>
          <w:szCs w:val="26"/>
          <w:lang w:val="fr-BE"/>
        </w:rPr>
        <w:t>__</w:t>
      </w:r>
    </w:p>
    <w:p w14:paraId="711BA3BD" w14:textId="6E1E6D1F" w:rsidR="0084644F" w:rsidRPr="00C275B0" w:rsidRDefault="00187B52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C275B0">
        <w:rPr>
          <w:rFonts w:ascii="Calibri" w:hAnsi="Calibri" w:cs="Calibri"/>
          <w:sz w:val="26"/>
          <w:szCs w:val="26"/>
          <w:lang w:val="fr-BE"/>
        </w:rPr>
        <w:t xml:space="preserve">    Opaque : __________________</w:t>
      </w:r>
      <w:r w:rsidR="00A72D22" w:rsidRPr="00C275B0">
        <w:rPr>
          <w:rFonts w:ascii="Calibri" w:hAnsi="Calibri" w:cs="Calibri"/>
          <w:sz w:val="26"/>
          <w:szCs w:val="26"/>
          <w:lang w:val="fr-BE"/>
        </w:rPr>
        <w:t>________________</w:t>
      </w:r>
      <w:r w:rsidRPr="00C275B0">
        <w:rPr>
          <w:rFonts w:ascii="Calibri" w:hAnsi="Calibri" w:cs="Calibri"/>
          <w:sz w:val="26"/>
          <w:szCs w:val="26"/>
          <w:lang w:val="fr-BE"/>
        </w:rPr>
        <w:t>_________</w:t>
      </w:r>
    </w:p>
    <w:p w14:paraId="4C657016" w14:textId="77777777" w:rsidR="0084644F" w:rsidRPr="00C275B0" w:rsidRDefault="0084644F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</w:p>
    <w:p w14:paraId="4B58F4AD" w14:textId="45938E82" w:rsidR="00C275B0" w:rsidRPr="00495626" w:rsidRDefault="00000000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495626">
        <w:rPr>
          <w:rFonts w:ascii="Calibri" w:hAnsi="Calibri" w:cs="Calibri"/>
          <w:sz w:val="26"/>
          <w:szCs w:val="26"/>
          <w:lang w:val="fr-BE"/>
        </w:rPr>
        <w:t xml:space="preserve">5. </w:t>
      </w:r>
      <w:r w:rsidR="00C275B0" w:rsidRPr="00495626">
        <w:rPr>
          <w:rFonts w:ascii="Calibri" w:hAnsi="Calibri" w:cs="Calibri"/>
          <w:i/>
          <w:iCs/>
          <w:sz w:val="26"/>
          <w:szCs w:val="26"/>
          <w:u w:val="single"/>
          <w:lang w:val="fr-BE"/>
        </w:rPr>
        <w:t>Réfléchis bien, puis réponds aux  questions.</w:t>
      </w:r>
    </w:p>
    <w:p w14:paraId="0A8C6053" w14:textId="32A39E2D" w:rsidR="00C275B0" w:rsidRPr="00495626" w:rsidRDefault="00C275B0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495626">
        <w:rPr>
          <w:rFonts w:ascii="Calibri" w:hAnsi="Calibri" w:cs="Calibri"/>
          <w:sz w:val="26"/>
          <w:szCs w:val="26"/>
          <w:lang w:val="fr-BE"/>
        </w:rPr>
        <w:t xml:space="preserve">   - Lorsqu</w:t>
      </w:r>
      <w:r w:rsidR="00495626">
        <w:rPr>
          <w:rFonts w:ascii="Calibri" w:hAnsi="Calibri" w:cs="Calibri"/>
          <w:sz w:val="26"/>
          <w:szCs w:val="26"/>
          <w:lang w:val="fr-BE"/>
        </w:rPr>
        <w:t>e tu</w:t>
      </w:r>
      <w:r w:rsidRPr="00495626">
        <w:rPr>
          <w:rFonts w:ascii="Calibri" w:hAnsi="Calibri" w:cs="Calibri"/>
          <w:sz w:val="26"/>
          <w:szCs w:val="26"/>
          <w:lang w:val="fr-BE"/>
        </w:rPr>
        <w:t xml:space="preserve"> décompose</w:t>
      </w:r>
      <w:r w:rsidR="00495626">
        <w:rPr>
          <w:rFonts w:ascii="Calibri" w:hAnsi="Calibri" w:cs="Calibri"/>
          <w:sz w:val="26"/>
          <w:szCs w:val="26"/>
          <w:lang w:val="fr-BE"/>
        </w:rPr>
        <w:t>s</w:t>
      </w:r>
      <w:r w:rsidRPr="00495626">
        <w:rPr>
          <w:rFonts w:ascii="Calibri" w:hAnsi="Calibri" w:cs="Calibri"/>
          <w:sz w:val="26"/>
          <w:szCs w:val="26"/>
          <w:lang w:val="fr-BE"/>
        </w:rPr>
        <w:t xml:space="preserve"> la lumière avec un prisme ou un CD,  que peu</w:t>
      </w:r>
      <w:r w:rsidR="00495626">
        <w:rPr>
          <w:rFonts w:ascii="Calibri" w:hAnsi="Calibri" w:cs="Calibri"/>
          <w:sz w:val="26"/>
          <w:szCs w:val="26"/>
          <w:lang w:val="fr-BE"/>
        </w:rPr>
        <w:t>x-tu</w:t>
      </w:r>
      <w:r w:rsidRPr="00495626">
        <w:rPr>
          <w:rFonts w:ascii="Calibri" w:hAnsi="Calibri" w:cs="Calibri"/>
          <w:sz w:val="26"/>
          <w:szCs w:val="26"/>
          <w:lang w:val="fr-BE"/>
        </w:rPr>
        <w:t xml:space="preserve"> voir</w:t>
      </w:r>
    </w:p>
    <w:p w14:paraId="469D89E0" w14:textId="6B317FD6" w:rsidR="0084644F" w:rsidRPr="00495626" w:rsidRDefault="00C275B0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495626">
        <w:rPr>
          <w:rFonts w:ascii="Calibri" w:hAnsi="Calibri" w:cs="Calibri"/>
          <w:sz w:val="26"/>
          <w:szCs w:val="26"/>
          <w:lang w:val="fr-BE"/>
        </w:rPr>
        <w:t xml:space="preserve">    apparaître ? ____________________________________________________</w:t>
      </w:r>
    </w:p>
    <w:p w14:paraId="53F2F0FA" w14:textId="77777777" w:rsidR="00C275B0" w:rsidRPr="00495626" w:rsidRDefault="00C275B0" w:rsidP="00C275B0">
      <w:pPr>
        <w:pStyle w:val="Sansinterligne"/>
        <w:rPr>
          <w:rFonts w:ascii="Calibri" w:hAnsi="Calibri" w:cs="Calibri"/>
          <w:sz w:val="26"/>
          <w:szCs w:val="26"/>
          <w:lang w:val="fr-BE"/>
        </w:rPr>
      </w:pPr>
    </w:p>
    <w:p w14:paraId="56FCB064" w14:textId="51B35A6B" w:rsidR="0084644F" w:rsidRPr="00495626" w:rsidRDefault="00C275B0" w:rsidP="00C275B0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495626">
        <w:rPr>
          <w:rFonts w:ascii="Calibri" w:hAnsi="Calibri" w:cs="Calibri"/>
          <w:sz w:val="26"/>
          <w:szCs w:val="26"/>
          <w:lang w:val="fr-BE"/>
        </w:rPr>
        <w:t xml:space="preserve">  - Lorsqu</w:t>
      </w:r>
      <w:r w:rsidR="00495626">
        <w:rPr>
          <w:rFonts w:ascii="Calibri" w:hAnsi="Calibri" w:cs="Calibri"/>
          <w:sz w:val="26"/>
          <w:szCs w:val="26"/>
          <w:lang w:val="fr-BE"/>
        </w:rPr>
        <w:t>e tu</w:t>
      </w:r>
      <w:r w:rsidRPr="00495626">
        <w:rPr>
          <w:rFonts w:ascii="Calibri" w:hAnsi="Calibri" w:cs="Calibri"/>
          <w:sz w:val="26"/>
          <w:szCs w:val="26"/>
          <w:lang w:val="fr-BE"/>
        </w:rPr>
        <w:t xml:space="preserve"> mélange</w:t>
      </w:r>
      <w:r w:rsidR="00495626">
        <w:rPr>
          <w:rFonts w:ascii="Calibri" w:hAnsi="Calibri" w:cs="Calibri"/>
          <w:sz w:val="26"/>
          <w:szCs w:val="26"/>
          <w:lang w:val="fr-BE"/>
        </w:rPr>
        <w:t>s</w:t>
      </w:r>
      <w:r w:rsidRPr="00495626">
        <w:rPr>
          <w:rFonts w:ascii="Calibri" w:hAnsi="Calibri" w:cs="Calibri"/>
          <w:sz w:val="26"/>
          <w:szCs w:val="26"/>
          <w:lang w:val="fr-BE"/>
        </w:rPr>
        <w:t xml:space="preserve"> une lumière bleue à une lumière jaune, que se passe-t-il ?</w:t>
      </w:r>
    </w:p>
    <w:p w14:paraId="49F39CCA" w14:textId="114B87A8" w:rsidR="00C275B0" w:rsidRPr="00495626" w:rsidRDefault="00C275B0" w:rsidP="00C275B0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495626">
        <w:rPr>
          <w:rFonts w:ascii="Calibri" w:hAnsi="Calibri" w:cs="Calibri"/>
          <w:sz w:val="26"/>
          <w:szCs w:val="26"/>
          <w:lang w:val="fr-BE"/>
        </w:rPr>
        <w:t xml:space="preserve">     _______________________________________________</w:t>
      </w:r>
    </w:p>
    <w:p w14:paraId="42161C9A" w14:textId="20FE0E40" w:rsidR="0084644F" w:rsidRDefault="00000000" w:rsidP="0071170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 w:rsidRPr="00495626">
        <w:rPr>
          <w:rFonts w:ascii="Calibri" w:hAnsi="Calibri" w:cs="Calibri"/>
          <w:sz w:val="26"/>
          <w:szCs w:val="26"/>
          <w:lang w:val="fr-BE"/>
        </w:rPr>
        <w:br/>
      </w:r>
      <w:r w:rsidR="00C275B0" w:rsidRPr="00495626">
        <w:rPr>
          <w:rFonts w:ascii="Calibri" w:hAnsi="Calibri" w:cs="Calibri"/>
          <w:sz w:val="26"/>
          <w:szCs w:val="26"/>
          <w:lang w:val="fr-BE"/>
        </w:rPr>
        <w:t xml:space="preserve"> - </w:t>
      </w:r>
      <w:r w:rsidR="00495626" w:rsidRPr="00495626">
        <w:rPr>
          <w:rFonts w:ascii="Calibri" w:hAnsi="Calibri" w:cs="Calibri"/>
          <w:sz w:val="26"/>
          <w:szCs w:val="26"/>
          <w:lang w:val="fr-BE"/>
        </w:rPr>
        <w:t xml:space="preserve">Lorsque </w:t>
      </w:r>
      <w:r w:rsidR="00495626">
        <w:rPr>
          <w:rFonts w:ascii="Calibri" w:hAnsi="Calibri" w:cs="Calibri"/>
          <w:sz w:val="26"/>
          <w:szCs w:val="26"/>
          <w:lang w:val="fr-BE"/>
        </w:rPr>
        <w:t>tu regardes un texte à travers une loupe, que vois-tu ? ________________</w:t>
      </w:r>
    </w:p>
    <w:p w14:paraId="50086C43" w14:textId="77777777" w:rsidR="00495626" w:rsidRDefault="00495626" w:rsidP="0049562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</w:p>
    <w:p w14:paraId="2FB85B72" w14:textId="0332D455" w:rsidR="00495626" w:rsidRDefault="00495626" w:rsidP="0049562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>
        <w:rPr>
          <w:rFonts w:ascii="Calibri" w:hAnsi="Calibri" w:cs="Calibri"/>
          <w:sz w:val="26"/>
          <w:szCs w:val="26"/>
          <w:lang w:val="fr-BE"/>
        </w:rPr>
        <w:t xml:space="preserve"> </w:t>
      </w:r>
      <w:r w:rsidRPr="00495626">
        <w:rPr>
          <w:rFonts w:ascii="Calibri" w:hAnsi="Calibri" w:cs="Calibri"/>
          <w:sz w:val="26"/>
          <w:szCs w:val="26"/>
          <w:lang w:val="fr-BE"/>
        </w:rPr>
        <w:t>-</w:t>
      </w:r>
      <w:r>
        <w:rPr>
          <w:rFonts w:ascii="Calibri" w:hAnsi="Calibri" w:cs="Calibri"/>
          <w:sz w:val="26"/>
          <w:szCs w:val="26"/>
          <w:lang w:val="fr-BE"/>
        </w:rPr>
        <w:t xml:space="preserve"> Comment s’appelle un instrument pour voir très loin ? _______________________</w:t>
      </w:r>
    </w:p>
    <w:p w14:paraId="46DEF4A0" w14:textId="77777777" w:rsidR="00495626" w:rsidRDefault="00495626" w:rsidP="0049562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</w:p>
    <w:p w14:paraId="7B8F8222" w14:textId="3111DC7B" w:rsidR="00495626" w:rsidRDefault="00495626" w:rsidP="0049562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>
        <w:rPr>
          <w:rFonts w:ascii="Calibri" w:hAnsi="Calibri" w:cs="Calibri"/>
          <w:sz w:val="26"/>
          <w:szCs w:val="26"/>
          <w:lang w:val="fr-BE"/>
        </w:rPr>
        <w:t xml:space="preserve"> - Le crayon qui est passé derrière le verre rempli d’eau a-t-il vraiment disparu ?_____</w:t>
      </w:r>
    </w:p>
    <w:p w14:paraId="70E57549" w14:textId="6A6E1889" w:rsidR="00495626" w:rsidRPr="00495626" w:rsidRDefault="00495626" w:rsidP="00495626">
      <w:pPr>
        <w:pStyle w:val="Sansinterligne"/>
        <w:rPr>
          <w:rFonts w:ascii="Calibri" w:hAnsi="Calibri" w:cs="Calibri"/>
          <w:sz w:val="26"/>
          <w:szCs w:val="26"/>
          <w:lang w:val="fr-BE"/>
        </w:rPr>
      </w:pPr>
      <w:r>
        <w:rPr>
          <w:rFonts w:ascii="Calibri" w:hAnsi="Calibri" w:cs="Calibri"/>
          <w:sz w:val="26"/>
          <w:szCs w:val="26"/>
          <w:lang w:val="fr-BE"/>
        </w:rPr>
        <w:t xml:space="preserve">   Explique :____________________________________________________________</w:t>
      </w:r>
    </w:p>
    <w:sectPr w:rsidR="00495626" w:rsidRPr="00495626" w:rsidSect="00A72D22">
      <w:headerReference w:type="default" r:id="rId8"/>
      <w:pgSz w:w="12240" w:h="15840"/>
      <w:pgMar w:top="993" w:right="1467" w:bottom="144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059CE" w14:textId="77777777" w:rsidR="005A620F" w:rsidRDefault="005A620F" w:rsidP="00A72D22">
      <w:pPr>
        <w:spacing w:after="0" w:line="240" w:lineRule="auto"/>
      </w:pPr>
      <w:r>
        <w:separator/>
      </w:r>
    </w:p>
  </w:endnote>
  <w:endnote w:type="continuationSeparator" w:id="0">
    <w:p w14:paraId="0A8663B2" w14:textId="77777777" w:rsidR="005A620F" w:rsidRDefault="005A620F" w:rsidP="00A72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60D1B" w14:textId="77777777" w:rsidR="005A620F" w:rsidRDefault="005A620F" w:rsidP="00A72D22">
      <w:pPr>
        <w:spacing w:after="0" w:line="240" w:lineRule="auto"/>
      </w:pPr>
      <w:r>
        <w:separator/>
      </w:r>
    </w:p>
  </w:footnote>
  <w:footnote w:type="continuationSeparator" w:id="0">
    <w:p w14:paraId="30D5720C" w14:textId="77777777" w:rsidR="005A620F" w:rsidRDefault="005A620F" w:rsidP="00A72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B25C7" w14:textId="64EEE86B" w:rsidR="00A72D22" w:rsidRPr="00A72D22" w:rsidRDefault="00A72D22">
    <w:pPr>
      <w:pStyle w:val="En-tte"/>
      <w:rPr>
        <w:rFonts w:ascii="Calibri" w:hAnsi="Calibri" w:cs="Calibri"/>
        <w:lang w:val="fr-BE"/>
      </w:rPr>
    </w:pPr>
    <w:r w:rsidRPr="00A72D22">
      <w:rPr>
        <w:rFonts w:ascii="Calibri" w:hAnsi="Calibri" w:cs="Calibri"/>
        <w:lang w:val="fr-BE"/>
      </w:rPr>
      <w:t>Prénom_________________</w:t>
    </w:r>
    <w:r>
      <w:rPr>
        <w:rFonts w:ascii="Calibri" w:hAnsi="Calibri" w:cs="Calibri"/>
        <w:lang w:val="fr-BE"/>
      </w:rPr>
      <w:t xml:space="preserve">                                                                             Date 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AC26F1B"/>
    <w:multiLevelType w:val="hybridMultilevel"/>
    <w:tmpl w:val="0724560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C93647"/>
    <w:multiLevelType w:val="hybridMultilevel"/>
    <w:tmpl w:val="7BCCE468"/>
    <w:lvl w:ilvl="0" w:tplc="FE9AE032">
      <w:start w:val="5"/>
      <w:numFmt w:val="bullet"/>
      <w:lvlText w:val="-"/>
      <w:lvlJc w:val="left"/>
      <w:pPr>
        <w:ind w:left="492" w:hanging="360"/>
      </w:pPr>
      <w:rPr>
        <w:rFonts w:ascii="Calibri" w:eastAsiaTheme="minorEastAsia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11" w15:restartNumberingAfterBreak="0">
    <w:nsid w:val="34B302EB"/>
    <w:multiLevelType w:val="hybridMultilevel"/>
    <w:tmpl w:val="E3C2060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23606B"/>
    <w:multiLevelType w:val="hybridMultilevel"/>
    <w:tmpl w:val="6AA2456C"/>
    <w:lvl w:ilvl="0" w:tplc="6EA88EF2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1249623">
    <w:abstractNumId w:val="8"/>
  </w:num>
  <w:num w:numId="2" w16cid:durableId="890385270">
    <w:abstractNumId w:val="6"/>
  </w:num>
  <w:num w:numId="3" w16cid:durableId="416752357">
    <w:abstractNumId w:val="5"/>
  </w:num>
  <w:num w:numId="4" w16cid:durableId="1909420207">
    <w:abstractNumId w:val="4"/>
  </w:num>
  <w:num w:numId="5" w16cid:durableId="1584796650">
    <w:abstractNumId w:val="7"/>
  </w:num>
  <w:num w:numId="6" w16cid:durableId="1433629300">
    <w:abstractNumId w:val="3"/>
  </w:num>
  <w:num w:numId="7" w16cid:durableId="1864977567">
    <w:abstractNumId w:val="2"/>
  </w:num>
  <w:num w:numId="8" w16cid:durableId="735788288">
    <w:abstractNumId w:val="1"/>
  </w:num>
  <w:num w:numId="9" w16cid:durableId="1942955738">
    <w:abstractNumId w:val="0"/>
  </w:num>
  <w:num w:numId="10" w16cid:durableId="1026756047">
    <w:abstractNumId w:val="11"/>
  </w:num>
  <w:num w:numId="11" w16cid:durableId="515269818">
    <w:abstractNumId w:val="9"/>
  </w:num>
  <w:num w:numId="12" w16cid:durableId="212933823">
    <w:abstractNumId w:val="10"/>
  </w:num>
  <w:num w:numId="13" w16cid:durableId="10181970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87B52"/>
    <w:rsid w:val="00197E78"/>
    <w:rsid w:val="0029639D"/>
    <w:rsid w:val="00326F90"/>
    <w:rsid w:val="003E4ADA"/>
    <w:rsid w:val="00435E16"/>
    <w:rsid w:val="00495626"/>
    <w:rsid w:val="005A620F"/>
    <w:rsid w:val="00711706"/>
    <w:rsid w:val="00765D3B"/>
    <w:rsid w:val="0084644F"/>
    <w:rsid w:val="00A72D22"/>
    <w:rsid w:val="00AA1D8D"/>
    <w:rsid w:val="00B47730"/>
    <w:rsid w:val="00C275B0"/>
    <w:rsid w:val="00CB0664"/>
    <w:rsid w:val="00EA45C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39CFD8"/>
  <w14:defaultImageDpi w14:val="300"/>
  <w15:docId w15:val="{D1EF79BE-9682-4F97-87BB-7367507E0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1659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1957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Dominique Borcy</cp:lastModifiedBy>
  <cp:revision>4</cp:revision>
  <dcterms:created xsi:type="dcterms:W3CDTF">2025-11-26T15:05:00Z</dcterms:created>
  <dcterms:modified xsi:type="dcterms:W3CDTF">2025-11-27T14:23:00Z</dcterms:modified>
  <cp:category/>
</cp:coreProperties>
</file>